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Heizraum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73296693" name="db455e70-8890-11f0-9b79-cb0c145b08a8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24177972" name="db455e70-8890-11f0-9b79-cb0c145b08a8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08427438" name="df1ea100-8890-11f0-8246-6799ff84cb9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16717351" name="df1ea100-8890-11f0-8246-6799ff84cb97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Heizraum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Türblatt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VM-8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Türblatt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53699537" name="51e57e50-8893-11f0-a461-c500d5fc9ab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23868375" name="51e57e50-8893-11f0-a461-c500d5fc9ab4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55856456" name="592ae9c0-8893-11f0-9583-c58e6544d40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27550603" name="592ae9c0-8893-11f0-9583-c58e6544d40e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Unterdach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VM-11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Unterdach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77480091" name="eabed3b0-8893-11f0-8977-118ee387b4e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48703784" name="eabed3b0-8893-11f0-8977-118ee387b4ec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12690803" name="f11cc550-8893-11f0-9d4e-bfc30ec6b54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49893300" name="f11cc550-8893-11f0-9d4e-bfc30ec6b543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Nordstrasse 28, 9410 Heiden</w:t>
          </w:r>
        </w:p>
        <w:p>
          <w:pPr>
            <w:spacing w:before="0" w:after="0"/>
          </w:pPr>
          <w:r>
            <w:t>472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footer.xml" Type="http://schemas.openxmlformats.org/officeDocument/2006/relationships/footer" Id="rId1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